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D9C0933" w:rsidR="00154C1C" w:rsidRPr="00850513" w:rsidRDefault="00E46F11" w:rsidP="0002697B">
            <w:r>
              <w:rPr>
                <w:rFonts w:ascii="Segoe UI Semilight" w:hAnsi="Segoe UI Semilight" w:cs="Segoe UI Semilight"/>
                <w:szCs w:val="22"/>
              </w:rPr>
              <w:t>25 AVC 23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77777777" w:rsidR="00E46F11" w:rsidRDefault="00E46F11" w:rsidP="00302D02">
            <w:pPr>
              <w:rPr>
                <w:rFonts w:ascii="Segoe UI Semilight" w:hAnsi="Segoe UI Semilight" w:cs="Segoe UI Semilight"/>
                <w:b/>
                <w:szCs w:val="22"/>
              </w:rPr>
            </w:pPr>
            <w:r>
              <w:rPr>
                <w:rFonts w:ascii="Segoe UI Semilight" w:hAnsi="Segoe UI Semilight" w:cs="Segoe UI Semilight"/>
                <w:b/>
                <w:szCs w:val="22"/>
              </w:rPr>
              <w:t xml:space="preserve">Création d'une salle de </w:t>
            </w:r>
            <w:proofErr w:type="spellStart"/>
            <w:r>
              <w:rPr>
                <w:rFonts w:ascii="Segoe UI Semilight" w:hAnsi="Segoe UI Semilight" w:cs="Segoe UI Semilight"/>
                <w:b/>
                <w:szCs w:val="22"/>
              </w:rPr>
              <w:t>coronarograpie</w:t>
            </w:r>
            <w:proofErr w:type="spellEnd"/>
          </w:p>
          <w:p w14:paraId="6750DF00" w14:textId="233D2345" w:rsidR="00711497" w:rsidRPr="00F97BC8" w:rsidRDefault="00711497" w:rsidP="00302D02">
            <w:pPr>
              <w:rPr>
                <w:b/>
              </w:rPr>
            </w:pPr>
            <w:r w:rsidRPr="00711497">
              <w:rPr>
                <w:rFonts w:ascii="Segoe UI Semilight" w:hAnsi="Segoe UI Semilight" w:cs="Segoe UI Semilight"/>
                <w:b/>
                <w:color w:val="FF0000"/>
                <w:szCs w:val="22"/>
              </w:rPr>
              <w:t xml:space="preserve">Lot 1 : </w:t>
            </w:r>
            <w:r w:rsidR="00E46F11" w:rsidRPr="00E46F11">
              <w:rPr>
                <w:rFonts w:ascii="Segoe UI Semilight" w:hAnsi="Segoe UI Semilight" w:cs="Segoe UI Semilight"/>
                <w:b/>
                <w:color w:val="FF0000"/>
                <w:szCs w:val="22"/>
              </w:rPr>
              <w:t>Démolitions - Maçonnerie - Cloisonnement - Plâtrerie</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 xml:space="preserve">Avenue du Dr </w:t>
            </w:r>
            <w:proofErr w:type="spellStart"/>
            <w:r w:rsidRPr="0076223B">
              <w:rPr>
                <w:rFonts w:ascii="Segoe UI Semilight" w:hAnsi="Segoe UI Semilight" w:cs="Segoe UI Semilight"/>
                <w:color w:val="D9D9D9" w:themeColor="background1" w:themeShade="D9"/>
              </w:rPr>
              <w:t>Schaeffner</w:t>
            </w:r>
            <w:proofErr w:type="spellEnd"/>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10497D">
              <w:rPr>
                <w:rFonts w:ascii="Calibri" w:hAnsi="Calibri"/>
              </w:rPr>
            </w:r>
            <w:r w:rsidR="0010497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10497D">
              <w:rPr>
                <w:rFonts w:ascii="Calibri" w:hAnsi="Calibri"/>
              </w:rPr>
            </w:r>
            <w:r w:rsidR="0010497D">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51ED0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E46F11">
        <w:rPr>
          <w:rFonts w:ascii="Segoe UI Semilight" w:hAnsi="Segoe UI Semilight" w:cs="Segoe UI Semilight"/>
          <w:b/>
          <w:szCs w:val="22"/>
        </w:rPr>
        <w:t>MARS 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54B959F9" w:rsidR="00A40496" w:rsidRDefault="00302D02" w:rsidP="00A40496">
      <w:pPr>
        <w:pStyle w:val="Normal2"/>
        <w:ind w:left="0" w:firstLine="0"/>
        <w:rPr>
          <w:rFonts w:ascii="Segoe UI Semilight" w:hAnsi="Segoe UI Semilight" w:cs="Segoe UI Semilight"/>
          <w:szCs w:val="22"/>
        </w:rPr>
      </w:pPr>
      <w:r w:rsidRPr="00302D02">
        <w:rPr>
          <w:rFonts w:ascii="Segoe UI Semilight" w:hAnsi="Segoe UI Semilight" w:cs="Segoe UI Semilight"/>
          <w:szCs w:val="22"/>
        </w:rPr>
        <w:t xml:space="preserve">e délai global d’exécution des travaux est de </w:t>
      </w:r>
      <w:r w:rsidRPr="00E46F11">
        <w:rPr>
          <w:rFonts w:ascii="Segoe UI Semilight" w:hAnsi="Segoe UI Semilight" w:cs="Segoe UI Semilight"/>
          <w:b/>
          <w:bCs/>
          <w:szCs w:val="22"/>
        </w:rPr>
        <w:t>0</w:t>
      </w:r>
      <w:r w:rsidR="00E46F11" w:rsidRPr="00E46F11">
        <w:rPr>
          <w:rFonts w:ascii="Segoe UI Semilight" w:hAnsi="Segoe UI Semilight" w:cs="Segoe UI Semilight"/>
          <w:b/>
          <w:bCs/>
          <w:szCs w:val="22"/>
        </w:rPr>
        <w:t>6</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Pr="00302D02">
        <w:rPr>
          <w:rFonts w:ascii="Segoe UI Semilight" w:hAnsi="Segoe UI Semilight" w:cs="Segoe UI Semilight"/>
          <w:szCs w:val="22"/>
        </w:rPr>
        <w:t>1 mois de préparation en plusieurs phases</w:t>
      </w:r>
      <w:r>
        <w:rPr>
          <w:rFonts w:ascii="Segoe UI Semilight" w:hAnsi="Segoe UI Semilight" w:cs="Segoe UI Semilight"/>
          <w:szCs w:val="22"/>
        </w:rPr>
        <w:t xml:space="preserve">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lastRenderedPageBreak/>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742C91EF"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E46F11">
        <w:rPr>
          <w:rFonts w:ascii="Segoe UI Semilight" w:hAnsi="Segoe UI Semilight" w:cs="Segoe UI Semilight"/>
          <w:b/>
          <w:szCs w:val="22"/>
        </w:rPr>
        <w:t xml:space="preserve">Création d'une salle de </w:t>
      </w:r>
      <w:proofErr w:type="spellStart"/>
      <w:r w:rsidR="00E46F11">
        <w:rPr>
          <w:rFonts w:ascii="Segoe UI Semilight" w:hAnsi="Segoe UI Semilight" w:cs="Segoe UI Semilight"/>
          <w:b/>
          <w:szCs w:val="22"/>
        </w:rPr>
        <w:t>coronarograpie</w:t>
      </w:r>
      <w:proofErr w:type="spellEnd"/>
    </w:p>
    <w:p w14:paraId="5A56CFDF" w14:textId="25E55852" w:rsidR="00006E3A" w:rsidRDefault="00302D02" w:rsidP="00302D02">
      <w:pPr>
        <w:jc w:val="both"/>
        <w:rPr>
          <w:b/>
        </w:rPr>
      </w:pPr>
      <w:r w:rsidRPr="00302D02">
        <w:rPr>
          <w:b/>
          <w:color w:val="FF0000"/>
        </w:rPr>
        <w:t xml:space="preserve">Lot 1 - </w:t>
      </w:r>
      <w:r w:rsidR="00E46F11" w:rsidRPr="00E46F11">
        <w:rPr>
          <w:b/>
          <w:color w:val="FF0000"/>
        </w:rPr>
        <w:t>Démolitions - Maçonnerie - Cloisonnement - Plâtrerie</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54070EAC"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02697B">
        <w:rPr>
          <w:rFonts w:ascii="Segoe UI Semilight" w:hAnsi="Segoe UI Semilight" w:cs="Segoe UI Semilight"/>
          <w:lang w:val="en-US"/>
        </w:rPr>
        <w:t>H23828</w:t>
      </w:r>
    </w:p>
    <w:p w14:paraId="3457D451" w14:textId="77777777" w:rsidR="00704FAB" w:rsidRPr="00856B78" w:rsidRDefault="00704FAB" w:rsidP="00FE42CB">
      <w:pPr>
        <w:jc w:val="both"/>
        <w:rPr>
          <w:rFonts w:ascii="Segoe UI Semilight" w:hAnsi="Segoe UI Semilight" w:cs="Segoe UI Semilight"/>
          <w:lang w:val="en-US"/>
        </w:rPr>
      </w:pPr>
    </w:p>
    <w:p w14:paraId="2878EBD6" w14:textId="58CD99C3"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25 AVC 23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1AFF5C51"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le Directeur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16F0DCDF"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2DC47990" w:rsidR="009B473B" w:rsidRDefault="00E46F11" w:rsidP="009B473B">
          <w:pPr>
            <w:pStyle w:val="Pieddepage"/>
            <w:jc w:val="center"/>
            <w:rPr>
              <w:rFonts w:cs="Segoe UI"/>
              <w:sz w:val="14"/>
              <w:szCs w:val="16"/>
              <w:lang w:val="en-GB"/>
            </w:rPr>
          </w:pPr>
          <w:r w:rsidRPr="00E46F11">
            <w:rPr>
              <w:rFonts w:cs="Segoe UI"/>
              <w:sz w:val="14"/>
              <w:szCs w:val="16"/>
            </w:rPr>
            <w:t>25 AVC 23 TVX</w:t>
          </w:r>
        </w:p>
      </w:tc>
      <w:tc>
        <w:tcPr>
          <w:tcW w:w="5716" w:type="dxa"/>
          <w:vAlign w:val="center"/>
        </w:tcPr>
        <w:p w14:paraId="2535D8CD" w14:textId="77777777" w:rsidR="00E46F11" w:rsidRDefault="00E46F11" w:rsidP="009B473B">
          <w:pPr>
            <w:pStyle w:val="Pieddepage"/>
            <w:jc w:val="center"/>
            <w:rPr>
              <w:rFonts w:cs="Segoe UI"/>
              <w:sz w:val="14"/>
              <w:szCs w:val="16"/>
            </w:rPr>
          </w:pPr>
          <w:r w:rsidRPr="00E46F11">
            <w:rPr>
              <w:rFonts w:cs="Segoe UI"/>
              <w:sz w:val="14"/>
              <w:szCs w:val="16"/>
            </w:rPr>
            <w:t xml:space="preserve">Création d'une salle de </w:t>
          </w:r>
          <w:proofErr w:type="spellStart"/>
          <w:r w:rsidRPr="00E46F11">
            <w:rPr>
              <w:rFonts w:cs="Segoe UI"/>
              <w:sz w:val="14"/>
              <w:szCs w:val="16"/>
            </w:rPr>
            <w:t>coronarograpie</w:t>
          </w:r>
          <w:proofErr w:type="spellEnd"/>
          <w:r w:rsidRPr="00E46F11">
            <w:rPr>
              <w:rFonts w:cs="Segoe UI"/>
              <w:sz w:val="14"/>
              <w:szCs w:val="16"/>
            </w:rPr>
            <w:t xml:space="preserve"> </w:t>
          </w:r>
        </w:p>
        <w:p w14:paraId="7AF5D111" w14:textId="24F0ECB4" w:rsidR="00302D02" w:rsidRDefault="00302D02" w:rsidP="009B473B">
          <w:pPr>
            <w:pStyle w:val="Pieddepage"/>
            <w:jc w:val="center"/>
            <w:rPr>
              <w:rFonts w:cs="Segoe UI"/>
              <w:sz w:val="14"/>
              <w:szCs w:val="16"/>
            </w:rPr>
          </w:pPr>
          <w:r w:rsidRPr="00302D02">
            <w:rPr>
              <w:rFonts w:cs="Segoe UI"/>
              <w:color w:val="FF0000"/>
              <w:sz w:val="14"/>
              <w:szCs w:val="16"/>
            </w:rPr>
            <w:t xml:space="preserve">Lot 1 - </w:t>
          </w:r>
          <w:r w:rsidR="00E46F11" w:rsidRPr="00E46F11">
            <w:rPr>
              <w:rFonts w:cs="Segoe UI"/>
              <w:color w:val="FF0000"/>
              <w:sz w:val="14"/>
              <w:szCs w:val="16"/>
            </w:rPr>
            <w:t>Démolitions - Maçonnerie - Cloisonnement - Plâtrerie</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75895E67" w:rsidR="009B473B" w:rsidRDefault="00E46F11" w:rsidP="009B473B">
          <w:pPr>
            <w:pStyle w:val="Pieddepage"/>
            <w:jc w:val="center"/>
            <w:rPr>
              <w:rFonts w:cs="Segoe UI"/>
              <w:sz w:val="14"/>
              <w:szCs w:val="16"/>
            </w:rPr>
          </w:pPr>
          <w:r>
            <w:rPr>
              <w:rFonts w:cs="Segoe UI"/>
              <w:sz w:val="14"/>
              <w:szCs w:val="16"/>
            </w:rPr>
            <w:t>Mars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81"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JNVRNzjRk3Fa+Em4C/p5L3GrinwRhatYLP4Co6DWbuP/qkitIYBxAj36Ltigrm7r+DjbOlzX8wgtTs7pDjfuQQ==" w:salt="6oVGR6ZGrnjOsLB+zXUPY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0497D"/>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883</Words>
  <Characters>4849</Characters>
  <Application>Microsoft Office Word</Application>
  <DocSecurity>8</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5721</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5</cp:revision>
  <cp:lastPrinted>2024-06-11T12:10:00Z</cp:lastPrinted>
  <dcterms:created xsi:type="dcterms:W3CDTF">2025-03-18T13:06:00Z</dcterms:created>
  <dcterms:modified xsi:type="dcterms:W3CDTF">2025-03-18T13:30:00Z</dcterms:modified>
</cp:coreProperties>
</file>